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276"/>
        <w:gridCol w:w="4360"/>
      </w:tblGrid>
      <w:tr w:rsidR="00292523" w:rsidRPr="001F3060" w14:paraId="089CAEE7" w14:textId="77777777" w:rsidTr="005A1965">
        <w:trPr>
          <w:trHeight w:val="274"/>
        </w:trPr>
        <w:tc>
          <w:tcPr>
            <w:tcW w:w="9288" w:type="dxa"/>
            <w:gridSpan w:val="3"/>
            <w:shd w:val="clear" w:color="auto" w:fill="BFBFBF"/>
          </w:tcPr>
          <w:p w14:paraId="047E9EBF" w14:textId="77777777" w:rsidR="00292523" w:rsidRPr="001F3060" w:rsidRDefault="00255F5D"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tc>
      </w:tr>
      <w:tr w:rsidR="00292523" w:rsidRPr="001F3060" w14:paraId="752AD4F2" w14:textId="77777777" w:rsidTr="005A1965">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73AE2C2F" w:rsidR="00292523" w:rsidRPr="001F3060" w:rsidRDefault="00B10B81" w:rsidP="00564165">
            <w:pPr>
              <w:pStyle w:val="Default"/>
              <w:jc w:val="center"/>
              <w:rPr>
                <w:rFonts w:ascii="Calibri Light" w:hAnsi="Calibri Light"/>
                <w:b/>
                <w:bCs/>
                <w:color w:val="auto"/>
                <w:sz w:val="20"/>
                <w:szCs w:val="20"/>
              </w:rPr>
            </w:pPr>
            <w:r w:rsidRPr="00B10B81">
              <w:rPr>
                <w:rFonts w:ascii="Calibri Light" w:hAnsi="Calibri Light"/>
                <w:b/>
                <w:bCs/>
                <w:color w:val="auto"/>
                <w:sz w:val="22"/>
                <w:szCs w:val="22"/>
              </w:rPr>
              <w:t>z dnia 07.07.2025 r., l.dz. 01_07_2025_FEWM_1_9_Visimind</w:t>
            </w:r>
          </w:p>
        </w:tc>
      </w:tr>
      <w:tr w:rsidR="00292523" w:rsidRPr="001F3060" w14:paraId="1CBF878C" w14:textId="77777777" w:rsidTr="005A1965">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5A1965">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5A1965">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5A1965">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5A1965">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5A1965">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5A1965">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794B3343" w14:textId="31F60ED8" w:rsidR="001C5207" w:rsidRPr="001F3060" w:rsidRDefault="001C5207" w:rsidP="00977F0E">
            <w:pPr>
              <w:spacing w:after="0" w:line="240" w:lineRule="auto"/>
              <w:jc w:val="center"/>
              <w:rPr>
                <w:rFonts w:ascii="Calibri Light" w:hAnsi="Calibri Light"/>
                <w:b/>
                <w:sz w:val="20"/>
                <w:szCs w:val="20"/>
              </w:rPr>
            </w:pPr>
            <w:r w:rsidRPr="00DF1E58">
              <w:rPr>
                <w:rFonts w:ascii="Calibri Light" w:hAnsi="Calibri Light" w:cs="Calibri Light"/>
                <w:b/>
                <w:sz w:val="20"/>
                <w:szCs w:val="20"/>
              </w:rPr>
              <w:t>(</w:t>
            </w:r>
            <w:r w:rsidR="00810E00" w:rsidRPr="00810E00">
              <w:rPr>
                <w:rFonts w:ascii="Calibri Light" w:hAnsi="Calibri Light" w:cs="Calibri Light"/>
                <w:b/>
                <w:sz w:val="20"/>
                <w:szCs w:val="20"/>
              </w:rPr>
              <w:t>Dostawa wiertarko-frezarki</w:t>
            </w:r>
            <w:r w:rsidR="00CA6137">
              <w:rPr>
                <w:rFonts w:ascii="Calibri Light" w:hAnsi="Calibri Light" w:cs="Calibri Light"/>
                <w:b/>
                <w:sz w:val="20"/>
                <w:szCs w:val="20"/>
              </w:rPr>
              <w:t xml:space="preserve"> szt. 1</w:t>
            </w:r>
            <w:r w:rsidR="00810E00" w:rsidRPr="00810E00">
              <w:rPr>
                <w:rFonts w:ascii="Calibri Light" w:hAnsi="Calibri Light" w:cs="Calibri Light"/>
                <w:b/>
                <w:sz w:val="20"/>
                <w:szCs w:val="20"/>
              </w:rPr>
              <w:t xml:space="preserve"> dla Visimind Ltd Sp. z o.o.</w:t>
            </w:r>
            <w:r w:rsidR="00977F0E">
              <w:rPr>
                <w:rFonts w:ascii="Calibri Light" w:hAnsi="Calibri Light" w:cs="Calibri Light"/>
                <w:b/>
                <w:sz w:val="20"/>
                <w:szCs w:val="20"/>
              </w:rPr>
              <w:t>)</w:t>
            </w:r>
          </w:p>
        </w:tc>
      </w:tr>
      <w:tr w:rsidR="00101745" w:rsidRPr="001F3060" w14:paraId="1784B702" w14:textId="77777777" w:rsidTr="005A1965">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5A1965">
        <w:trPr>
          <w:trHeight w:val="2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5886A6C7"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netto</w:t>
            </w: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5A1965">
        <w:trPr>
          <w:trHeight w:val="203"/>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650DFAE"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5A1965">
        <w:trPr>
          <w:trHeight w:val="284"/>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B47BE71"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brutto</w:t>
            </w: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5A1965">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D04B9A9" w14:textId="03FD6526" w:rsidR="002A666B" w:rsidRPr="00485DCC"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tc>
      </w:tr>
      <w:tr w:rsidR="002A666B" w:rsidRPr="001F3060" w14:paraId="4C3F1E91" w14:textId="77777777" w:rsidTr="005A1965">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5A1965">
        <w:trPr>
          <w:trHeight w:val="397"/>
        </w:trPr>
        <w:tc>
          <w:tcPr>
            <w:tcW w:w="9288"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77777777"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2 - Oświadczenie o braku podstaw do wykluczenia</w:t>
            </w:r>
          </w:p>
          <w:p w14:paraId="23B4CF47" w14:textId="1CF0E438" w:rsidR="00564165" w:rsidRPr="003D2C7F" w:rsidRDefault="002A666B" w:rsidP="00436E7D">
            <w:pPr>
              <w:numPr>
                <w:ilvl w:val="0"/>
                <w:numId w:val="1"/>
              </w:numPr>
              <w:spacing w:after="0" w:line="240" w:lineRule="auto"/>
              <w:ind w:left="714" w:hanging="357"/>
              <w:rPr>
                <w:rFonts w:ascii="Calibri Light" w:hAnsi="Calibri Light"/>
                <w:sz w:val="18"/>
                <w:szCs w:val="18"/>
              </w:rPr>
            </w:pPr>
            <w:r w:rsidRPr="00E34B65">
              <w:rPr>
                <w:rFonts w:ascii="Calibri Light" w:eastAsia="Times New Roman" w:hAnsi="Calibri Light"/>
                <w:sz w:val="18"/>
                <w:szCs w:val="18"/>
                <w:lang w:eastAsia="pl-PL"/>
              </w:rPr>
              <w:t xml:space="preserve">Załącznik nr </w:t>
            </w:r>
            <w:r w:rsidR="00920676" w:rsidRPr="00E34B65">
              <w:rPr>
                <w:rFonts w:ascii="Calibri Light" w:eastAsia="Times New Roman" w:hAnsi="Calibri Light"/>
                <w:sz w:val="18"/>
                <w:szCs w:val="18"/>
                <w:lang w:eastAsia="pl-PL"/>
              </w:rPr>
              <w:t>3</w:t>
            </w:r>
            <w:r w:rsidRPr="00E34B65">
              <w:rPr>
                <w:rFonts w:ascii="Calibri Light" w:eastAsia="Times New Roman" w:hAnsi="Calibri Light"/>
                <w:sz w:val="18"/>
                <w:szCs w:val="18"/>
                <w:lang w:eastAsia="pl-PL"/>
              </w:rPr>
              <w:t xml:space="preserve"> - </w:t>
            </w:r>
            <w:r w:rsidR="00485DCC">
              <w:t xml:space="preserve"> </w:t>
            </w:r>
            <w:r w:rsidR="00485DCC" w:rsidRPr="00485DCC">
              <w:rPr>
                <w:rFonts w:ascii="Calibri Light" w:eastAsia="Times New Roman" w:hAnsi="Calibri Light"/>
                <w:sz w:val="18"/>
                <w:szCs w:val="18"/>
                <w:lang w:eastAsia="pl-PL"/>
              </w:rPr>
              <w:t>Wykaz proponowanych urządzeń</w:t>
            </w:r>
          </w:p>
          <w:p w14:paraId="716684CF" w14:textId="05C00DCA" w:rsidR="003D2C7F" w:rsidRPr="00E34B65" w:rsidRDefault="003D2C7F"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 Klauzula informacyjna</w:t>
            </w:r>
          </w:p>
          <w:p w14:paraId="6A80AD8F" w14:textId="77777777"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5A1965">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5A1965">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5A1965">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05D890F8"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1C09D2" w:rsidRPr="001F3060">
        <w:rPr>
          <w:rFonts w:ascii="Calibri Light" w:hAnsi="Calibri Light"/>
          <w:sz w:val="20"/>
          <w:szCs w:val="20"/>
        </w:rPr>
        <w:t xml:space="preserve">l.dz. </w:t>
      </w:r>
      <w:r w:rsidR="00B10B81" w:rsidRPr="00B10B81">
        <w:rPr>
          <w:rFonts w:ascii="Calibri Light" w:hAnsi="Calibri Light"/>
          <w:sz w:val="20"/>
          <w:szCs w:val="20"/>
        </w:rPr>
        <w:t>01_07_2025_FEWM_1_9_Visimind</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77FC595F"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l.dz. </w:t>
      </w:r>
      <w:r w:rsidR="00B10B81" w:rsidRPr="00B10B81">
        <w:rPr>
          <w:rFonts w:ascii="Calibri Light" w:hAnsi="Calibri Light"/>
          <w:sz w:val="20"/>
          <w:szCs w:val="20"/>
        </w:rPr>
        <w:t>01_07_2025_FEWM_1_9_Visimind</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706E4A">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706E4A">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02F493B0" w14:textId="77777777" w:rsidR="00F53950" w:rsidRPr="001F3060" w:rsidRDefault="00F53950" w:rsidP="00F53950">
      <w:pPr>
        <w:rPr>
          <w:rFonts w:ascii="Calibri Light" w:hAnsi="Calibri Light"/>
          <w:sz w:val="20"/>
          <w:szCs w:val="20"/>
        </w:rPr>
      </w:pPr>
    </w:p>
    <w:p w14:paraId="53A0D256" w14:textId="596284AE" w:rsidR="00F53950" w:rsidRDefault="004D4E07" w:rsidP="004D4E07">
      <w:pPr>
        <w:tabs>
          <w:tab w:val="left" w:pos="2490"/>
        </w:tabs>
        <w:jc w:val="center"/>
        <w:rPr>
          <w:rFonts w:asciiTheme="majorHAnsi" w:eastAsia="Times New Roman" w:hAnsiTheme="majorHAnsi" w:cstheme="majorHAnsi"/>
          <w:b/>
          <w:color w:val="000000"/>
          <w:sz w:val="24"/>
          <w:szCs w:val="24"/>
          <w:lang w:eastAsia="pl-PL"/>
        </w:rPr>
      </w:pPr>
      <w:r w:rsidRPr="004D4E07">
        <w:rPr>
          <w:rFonts w:asciiTheme="majorHAnsi" w:eastAsia="Times New Roman" w:hAnsiTheme="majorHAnsi" w:cstheme="majorHAnsi"/>
          <w:b/>
          <w:color w:val="000000"/>
          <w:sz w:val="24"/>
          <w:szCs w:val="24"/>
          <w:lang w:eastAsia="pl-PL"/>
        </w:rPr>
        <w:t>Wykaz proponowanych urządzeń</w:t>
      </w:r>
    </w:p>
    <w:p w14:paraId="596BF021" w14:textId="77777777" w:rsidR="004D4E07" w:rsidRPr="004D4E07" w:rsidRDefault="004D4E07" w:rsidP="004D4E07">
      <w:pPr>
        <w:tabs>
          <w:tab w:val="left" w:pos="2490"/>
        </w:tabs>
        <w:jc w:val="center"/>
        <w:rPr>
          <w:rFonts w:asciiTheme="majorHAnsi" w:hAnsiTheme="majorHAnsi" w:cstheme="majorHAnsi"/>
          <w:sz w:val="20"/>
          <w:szCs w:val="20"/>
        </w:rPr>
      </w:pPr>
    </w:p>
    <w:tbl>
      <w:tblPr>
        <w:tblStyle w:val="Tabela-Siatka"/>
        <w:tblW w:w="0" w:type="auto"/>
        <w:tblLook w:val="04A0" w:firstRow="1" w:lastRow="0" w:firstColumn="1" w:lastColumn="0" w:noHBand="0" w:noVBand="1"/>
      </w:tblPr>
      <w:tblGrid>
        <w:gridCol w:w="3676"/>
        <w:gridCol w:w="2693"/>
        <w:gridCol w:w="2693"/>
      </w:tblGrid>
      <w:tr w:rsidR="00485DCC" w:rsidRPr="004D4E07" w14:paraId="4AB4B88B" w14:textId="77777777" w:rsidTr="00D33A63">
        <w:tc>
          <w:tcPr>
            <w:tcW w:w="3676" w:type="dxa"/>
          </w:tcPr>
          <w:p w14:paraId="038C4673" w14:textId="77777777" w:rsidR="00485DCC" w:rsidRPr="004D4E07" w:rsidRDefault="00485DCC" w:rsidP="00D33A63">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37776EA3" w14:textId="77777777" w:rsidR="00485DCC" w:rsidRPr="004D4E07" w:rsidRDefault="00485DCC" w:rsidP="00D33A63">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7BDC3A47" w14:textId="77777777" w:rsidR="00485DCC" w:rsidRPr="004D4E07" w:rsidRDefault="00485DCC" w:rsidP="00D33A63">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485DCC" w:rsidRPr="004D4E07" w14:paraId="5F1F67A1" w14:textId="77777777" w:rsidTr="00D33A63">
        <w:tc>
          <w:tcPr>
            <w:tcW w:w="3676" w:type="dxa"/>
          </w:tcPr>
          <w:p w14:paraId="121884FD" w14:textId="0B023294" w:rsidR="00485DCC" w:rsidRPr="004D4E07" w:rsidRDefault="00B8281D" w:rsidP="00D33A63">
            <w:pPr>
              <w:rPr>
                <w:rFonts w:asciiTheme="majorHAnsi" w:hAnsiTheme="majorHAnsi" w:cstheme="majorHAnsi"/>
                <w:sz w:val="20"/>
                <w:szCs w:val="20"/>
              </w:rPr>
            </w:pPr>
            <w:r w:rsidRPr="00B8281D">
              <w:rPr>
                <w:rFonts w:asciiTheme="majorHAnsi" w:hAnsiTheme="majorHAnsi" w:cstheme="majorHAnsi"/>
                <w:sz w:val="20"/>
                <w:szCs w:val="20"/>
              </w:rPr>
              <w:t>1.</w:t>
            </w:r>
            <w:r w:rsidRPr="00B8281D">
              <w:rPr>
                <w:rFonts w:asciiTheme="majorHAnsi" w:hAnsiTheme="majorHAnsi" w:cstheme="majorHAnsi"/>
                <w:sz w:val="20"/>
                <w:szCs w:val="20"/>
              </w:rPr>
              <w:tab/>
            </w:r>
            <w:r w:rsidR="00810E00" w:rsidRPr="00810E00">
              <w:rPr>
                <w:rFonts w:asciiTheme="majorHAnsi" w:hAnsiTheme="majorHAnsi" w:cstheme="majorHAnsi"/>
                <w:sz w:val="20"/>
                <w:szCs w:val="20"/>
              </w:rPr>
              <w:t>Wiertarko-frezarka szt. 1</w:t>
            </w:r>
          </w:p>
        </w:tc>
        <w:tc>
          <w:tcPr>
            <w:tcW w:w="2693" w:type="dxa"/>
          </w:tcPr>
          <w:p w14:paraId="51B2A53E" w14:textId="77777777" w:rsidR="00485DCC" w:rsidRPr="004D4E07" w:rsidRDefault="00485DCC" w:rsidP="00D33A63">
            <w:pPr>
              <w:rPr>
                <w:rFonts w:asciiTheme="majorHAnsi" w:hAnsiTheme="majorHAnsi" w:cstheme="majorHAnsi"/>
                <w:sz w:val="20"/>
                <w:szCs w:val="20"/>
              </w:rPr>
            </w:pPr>
          </w:p>
        </w:tc>
        <w:tc>
          <w:tcPr>
            <w:tcW w:w="2693" w:type="dxa"/>
          </w:tcPr>
          <w:p w14:paraId="4D7A125D" w14:textId="77777777" w:rsidR="00485DCC" w:rsidRPr="004D4E07" w:rsidRDefault="00485DCC" w:rsidP="00D33A63">
            <w:pPr>
              <w:rPr>
                <w:rFonts w:asciiTheme="majorHAnsi" w:hAnsiTheme="majorHAnsi" w:cstheme="majorHAnsi"/>
                <w:sz w:val="20"/>
                <w:szCs w:val="20"/>
              </w:rPr>
            </w:pPr>
          </w:p>
        </w:tc>
      </w:tr>
    </w:tbl>
    <w:p w14:paraId="5BBA54C7" w14:textId="77777777" w:rsidR="00F53950" w:rsidRDefault="00F53950" w:rsidP="00F53950">
      <w:pPr>
        <w:tabs>
          <w:tab w:val="left" w:pos="2490"/>
        </w:tabs>
        <w:rPr>
          <w:rFonts w:ascii="Calibri Light" w:hAnsi="Calibri Light"/>
          <w:sz w:val="20"/>
          <w:szCs w:val="20"/>
        </w:rPr>
      </w:pPr>
    </w:p>
    <w:p w14:paraId="09E2EF22" w14:textId="77777777" w:rsidR="004D4E07" w:rsidRDefault="004D4E07" w:rsidP="00F53950">
      <w:pPr>
        <w:tabs>
          <w:tab w:val="left" w:pos="2490"/>
        </w:tabs>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68C5F514" w14:textId="77777777" w:rsidR="003D2C7F" w:rsidRDefault="003D2C7F">
      <w:pPr>
        <w:spacing w:after="0" w:line="240" w:lineRule="auto"/>
        <w:rPr>
          <w:rFonts w:ascii="Calibri Light" w:hAnsi="Calibri Light"/>
          <w:sz w:val="20"/>
          <w:szCs w:val="20"/>
        </w:rPr>
      </w:pP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52254F4A"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B10B81" w:rsidRPr="00B10B81">
        <w:rPr>
          <w:rFonts w:ascii="Calibri Light" w:hAnsi="Calibri Light"/>
          <w:sz w:val="20"/>
          <w:szCs w:val="20"/>
        </w:rPr>
        <w:t>01_07_2025_FEWM_1_9_Visimind</w:t>
      </w:r>
    </w:p>
    <w:p w14:paraId="7B588A29" w14:textId="77777777" w:rsidR="003D2C7F" w:rsidRDefault="003D2C7F" w:rsidP="003D2C7F">
      <w:pPr>
        <w:tabs>
          <w:tab w:val="left" w:pos="2490"/>
        </w:tabs>
        <w:spacing w:after="0"/>
        <w:jc w:val="center"/>
        <w:rPr>
          <w:rFonts w:ascii="Calibri Light" w:hAnsi="Calibri Light"/>
          <w:b/>
          <w:bCs/>
          <w:sz w:val="20"/>
          <w:szCs w:val="20"/>
        </w:rPr>
      </w:pPr>
    </w:p>
    <w:p w14:paraId="3BFF9F02" w14:textId="11B22C42" w:rsidR="003D2C7F" w:rsidRDefault="003D2C7F" w:rsidP="003D2C7F">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5883E020" w14:textId="77777777" w:rsidR="003D2C7F" w:rsidRDefault="003D2C7F" w:rsidP="003D2C7F">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0DD056CC" w14:textId="5C492872"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004941A2" w:rsidRPr="004941A2">
        <w:t xml:space="preserve"> </w:t>
      </w:r>
      <w:r w:rsidR="004941A2" w:rsidRPr="004941A2">
        <w:rPr>
          <w:rFonts w:ascii="Calibri Light" w:hAnsi="Calibri Light"/>
          <w:b/>
          <w:bCs/>
          <w:sz w:val="20"/>
          <w:szCs w:val="20"/>
        </w:rPr>
        <w:t>Umiędzynarodowienie działalności i oferty przedsiębiorstwa VISIMIND LTD</w:t>
      </w:r>
      <w:r w:rsidRPr="006612F5">
        <w:rPr>
          <w:rFonts w:ascii="Calibri Light" w:hAnsi="Calibri Light"/>
          <w:b/>
          <w:bCs/>
          <w:sz w:val="20"/>
          <w:szCs w:val="20"/>
        </w:rPr>
        <w:t xml:space="preserve">” (nr Projektu </w:t>
      </w:r>
      <w:r w:rsidR="004941A2" w:rsidRPr="004941A2">
        <w:rPr>
          <w:rFonts w:ascii="Calibri Light" w:hAnsi="Calibri Light"/>
          <w:b/>
          <w:bCs/>
          <w:sz w:val="20"/>
          <w:szCs w:val="20"/>
        </w:rPr>
        <w:t>FEWM.01.09-IP.02-0122/24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0C9E9652" w14:textId="77777777" w:rsidR="003D2C7F"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3AF982D5"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111D0451"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213B5039" w14:textId="73EECDFF"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004941A2" w:rsidRPr="004941A2">
        <w:rPr>
          <w:rFonts w:ascii="Calibri Light" w:hAnsi="Calibri Light"/>
          <w:b/>
          <w:bCs/>
          <w:sz w:val="20"/>
          <w:szCs w:val="20"/>
        </w:rPr>
        <w:t>FEWM.01.09-IP.02-0122/24</w:t>
      </w:r>
      <w:r w:rsidRPr="006612F5">
        <w:rPr>
          <w:rFonts w:ascii="Calibri Light" w:hAnsi="Calibri Light"/>
          <w:b/>
          <w:bCs/>
          <w:sz w:val="20"/>
          <w:szCs w:val="20"/>
        </w:rPr>
        <w:t>-00</w:t>
      </w:r>
      <w:r w:rsidRPr="002724E5">
        <w:rPr>
          <w:rFonts w:ascii="Calibri Light" w:hAnsi="Calibri Light"/>
          <w:sz w:val="20"/>
          <w:szCs w:val="20"/>
        </w:rPr>
        <w:t xml:space="preserve"> [wskazać numer umowy] oraz przepisami m.in. w niżej wymienionych aktach prawnych:</w:t>
      </w:r>
    </w:p>
    <w:p w14:paraId="7B816868"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2E8F457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49696882"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6BDB217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0A07F37" w14:textId="0370DBE5"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004941A2" w:rsidRPr="004941A2">
        <w:rPr>
          <w:rFonts w:ascii="Calibri Light" w:hAnsi="Calibri Light"/>
          <w:b/>
          <w:bCs/>
          <w:sz w:val="20"/>
          <w:szCs w:val="20"/>
        </w:rPr>
        <w:t>FEWM.01.09-IP.02-0122/24</w:t>
      </w:r>
      <w:r w:rsidR="004941A2">
        <w:rPr>
          <w:rFonts w:ascii="Calibri Light" w:hAnsi="Calibri Light"/>
          <w:b/>
          <w:bCs/>
          <w:sz w:val="20"/>
          <w:szCs w:val="20"/>
        </w:rPr>
        <w:t xml:space="preserve"> </w:t>
      </w:r>
      <w:r w:rsidRPr="002724E5">
        <w:rPr>
          <w:rFonts w:ascii="Calibri Light" w:hAnsi="Calibri Light"/>
          <w:sz w:val="20"/>
          <w:szCs w:val="20"/>
        </w:rPr>
        <w:t xml:space="preserve">obowiązków w związku z realizacją Projektu nr </w:t>
      </w:r>
      <w:r w:rsidRPr="006612F5">
        <w:rPr>
          <w:rFonts w:ascii="Calibri Light" w:hAnsi="Calibri Light"/>
          <w:sz w:val="20"/>
          <w:szCs w:val="20"/>
        </w:rPr>
        <w:t>FEWM.01.02-IP.02-0</w:t>
      </w:r>
      <w:r w:rsidR="00B10B81">
        <w:rPr>
          <w:rFonts w:ascii="Calibri Light" w:hAnsi="Calibri Light"/>
          <w:sz w:val="20"/>
          <w:szCs w:val="20"/>
        </w:rPr>
        <w:t>122</w:t>
      </w:r>
      <w:r w:rsidRPr="006612F5">
        <w:rPr>
          <w:rFonts w:ascii="Calibri Light" w:hAnsi="Calibri Light"/>
          <w:sz w:val="20"/>
          <w:szCs w:val="20"/>
        </w:rPr>
        <w:t>/24</w:t>
      </w:r>
      <w:r w:rsidRPr="002724E5">
        <w:rPr>
          <w:rFonts w:ascii="Calibri Light" w:hAnsi="Calibri Light"/>
          <w:sz w:val="20"/>
          <w:szCs w:val="20"/>
        </w:rPr>
        <w:t xml:space="preserve"> pn. </w:t>
      </w:r>
      <w:r>
        <w:rPr>
          <w:rFonts w:ascii="Calibri Light" w:hAnsi="Calibri Light"/>
          <w:sz w:val="20"/>
          <w:szCs w:val="20"/>
        </w:rPr>
        <w:t>„</w:t>
      </w:r>
      <w:r w:rsidR="004941A2" w:rsidRPr="004941A2">
        <w:rPr>
          <w:rFonts w:ascii="Calibri Light" w:hAnsi="Calibri Light"/>
          <w:b/>
          <w:bCs/>
          <w:sz w:val="20"/>
          <w:szCs w:val="20"/>
        </w:rPr>
        <w:t>Umiędzynarodowienie działalności i oferty przedsiębiorstwa VISIMIND LTD</w:t>
      </w:r>
      <w:r w:rsidRPr="006612F5">
        <w:rPr>
          <w:rFonts w:ascii="Calibri Light" w:hAnsi="Calibri Light"/>
          <w:b/>
          <w:bCs/>
          <w:sz w:val="20"/>
          <w:szCs w:val="20"/>
        </w:rPr>
        <w:t>”</w:t>
      </w:r>
    </w:p>
    <w:p w14:paraId="383D53D9"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23C670C5"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0EE0ED3E"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65FA156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3) Instytucji Zarządzającej programem regionalnym Fundusze Europejskie dla Warmii i Mazur 2021-2027 – Zarządowi Województwa Warmińsko-Mazurskiego, ul. Emilii Plater 1, 10-562 Olsztyn,</w:t>
      </w:r>
    </w:p>
    <w:p w14:paraId="4614CF63"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4) Instytucji Pośredniczącej programu regionalnego Fundusze Europejskie dla Warmii i Mazur 2021-2027 –Warmińsko-Mazurskiej Agencji Rozwoju Regionalnego S.A. w Olsztynie, Plac Gen. Józefa Bema 3, 10-516 Olsztyn ,</w:t>
      </w:r>
    </w:p>
    <w:p w14:paraId="2764EC2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65C51A57"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55906AF3" w14:textId="77777777" w:rsidR="003D2C7F" w:rsidRDefault="003D2C7F" w:rsidP="003D2C7F">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2063C2F9" w14:textId="77777777" w:rsidR="003D2C7F" w:rsidRPr="006612F5" w:rsidRDefault="003D2C7F" w:rsidP="003D2C7F">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2E3B8401"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3C43E105"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131C61A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42DBC9B1"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04D56CB6"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0AB83AB1"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58B05118"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F23F9C7" w14:textId="77777777" w:rsidR="003D2C7F"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2232555C" w14:textId="77777777" w:rsidR="003D2C7F" w:rsidRPr="002724E5" w:rsidRDefault="003D2C7F" w:rsidP="003D2C7F">
      <w:pPr>
        <w:tabs>
          <w:tab w:val="left" w:pos="2490"/>
        </w:tabs>
        <w:spacing w:after="0"/>
        <w:jc w:val="both"/>
        <w:rPr>
          <w:rFonts w:ascii="Calibri Light" w:hAnsi="Calibri Light"/>
          <w:sz w:val="20"/>
          <w:szCs w:val="20"/>
        </w:rPr>
      </w:pPr>
    </w:p>
    <w:p w14:paraId="00016CE3" w14:textId="77777777" w:rsidR="003D2C7F"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355808C9" w14:textId="77777777" w:rsidR="004941A2" w:rsidRDefault="004941A2" w:rsidP="003D2C7F">
      <w:pPr>
        <w:tabs>
          <w:tab w:val="left" w:pos="2490"/>
        </w:tabs>
        <w:spacing w:after="0"/>
        <w:jc w:val="both"/>
        <w:rPr>
          <w:rFonts w:ascii="Calibri Light" w:hAnsi="Calibri Light"/>
          <w:sz w:val="20"/>
          <w:szCs w:val="20"/>
        </w:rPr>
      </w:pPr>
    </w:p>
    <w:p w14:paraId="3172572D" w14:textId="77777777" w:rsidR="004941A2" w:rsidRPr="002724E5" w:rsidRDefault="004941A2" w:rsidP="003D2C7F">
      <w:pPr>
        <w:tabs>
          <w:tab w:val="left" w:pos="2490"/>
        </w:tabs>
        <w:spacing w:after="0"/>
        <w:jc w:val="both"/>
        <w:rPr>
          <w:rFonts w:ascii="Calibri Light" w:hAnsi="Calibri Light"/>
          <w:sz w:val="20"/>
          <w:szCs w:val="20"/>
        </w:rPr>
      </w:pPr>
    </w:p>
    <w:p w14:paraId="51BAF85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0CD6CE99"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27C07782" w14:textId="77777777" w:rsidR="003D2C7F" w:rsidRDefault="003D2C7F" w:rsidP="003D2C7F">
      <w:pPr>
        <w:tabs>
          <w:tab w:val="left" w:pos="2490"/>
        </w:tabs>
        <w:spacing w:after="0"/>
        <w:jc w:val="both"/>
        <w:rPr>
          <w:rFonts w:ascii="Calibri Light" w:hAnsi="Calibri Light"/>
          <w:sz w:val="20"/>
          <w:szCs w:val="20"/>
        </w:rPr>
      </w:pPr>
    </w:p>
    <w:p w14:paraId="1DB58B59" w14:textId="77777777" w:rsidR="003D2C7F"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8AF95FE" w14:textId="77777777" w:rsidR="003D2C7F" w:rsidRPr="001F3060" w:rsidRDefault="003D2C7F" w:rsidP="003D2C7F">
      <w:pPr>
        <w:tabs>
          <w:tab w:val="left" w:pos="2490"/>
        </w:tabs>
        <w:spacing w:after="0"/>
        <w:jc w:val="both"/>
        <w:rPr>
          <w:rFonts w:ascii="Calibri Light" w:hAnsi="Calibri Light"/>
          <w:sz w:val="20"/>
          <w:szCs w:val="20"/>
        </w:rPr>
      </w:pPr>
    </w:p>
    <w:p w14:paraId="67D1D24A" w14:textId="77777777" w:rsidR="00F53950" w:rsidRDefault="00F53950" w:rsidP="00101745">
      <w:pPr>
        <w:tabs>
          <w:tab w:val="left" w:pos="2490"/>
        </w:tabs>
        <w:rPr>
          <w:rFonts w:ascii="Calibri Light" w:hAnsi="Calibri Light"/>
          <w:sz w:val="20"/>
          <w:szCs w:val="20"/>
        </w:rPr>
      </w:pPr>
    </w:p>
    <w:p w14:paraId="1B4DF0DB" w14:textId="77777777" w:rsidR="003D2C7F" w:rsidRPr="003D2C7F" w:rsidRDefault="003D2C7F" w:rsidP="003D2C7F">
      <w:pPr>
        <w:rPr>
          <w:rFonts w:ascii="Calibri Light" w:hAnsi="Calibri Light"/>
          <w:sz w:val="20"/>
          <w:szCs w:val="20"/>
        </w:rPr>
      </w:pPr>
    </w:p>
    <w:p w14:paraId="46B6EBF1" w14:textId="77777777" w:rsidR="003D2C7F" w:rsidRPr="003D2C7F" w:rsidRDefault="003D2C7F" w:rsidP="003D2C7F">
      <w:pPr>
        <w:rPr>
          <w:rFonts w:ascii="Calibri Light" w:hAnsi="Calibri Light"/>
          <w:sz w:val="20"/>
          <w:szCs w:val="20"/>
        </w:rPr>
      </w:pPr>
    </w:p>
    <w:p w14:paraId="269BCCC7" w14:textId="77777777" w:rsidR="003D2C7F" w:rsidRPr="003D2C7F" w:rsidRDefault="003D2C7F" w:rsidP="003D2C7F">
      <w:pPr>
        <w:rPr>
          <w:rFonts w:ascii="Calibri Light" w:hAnsi="Calibri Light"/>
          <w:sz w:val="20"/>
          <w:szCs w:val="20"/>
        </w:rPr>
      </w:pPr>
    </w:p>
    <w:p w14:paraId="56ED2A56" w14:textId="77777777" w:rsidR="003D2C7F" w:rsidRPr="003D2C7F" w:rsidRDefault="003D2C7F" w:rsidP="003D2C7F">
      <w:pPr>
        <w:rPr>
          <w:rFonts w:ascii="Calibri Light" w:hAnsi="Calibri Light"/>
          <w:sz w:val="20"/>
          <w:szCs w:val="20"/>
        </w:rPr>
      </w:pP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2"/>
  </w:num>
  <w:num w:numId="5" w16cid:durableId="423377501">
    <w:abstractNumId w:val="29"/>
  </w:num>
  <w:num w:numId="6" w16cid:durableId="728041326">
    <w:abstractNumId w:val="23"/>
  </w:num>
  <w:num w:numId="7" w16cid:durableId="1718815634">
    <w:abstractNumId w:val="18"/>
  </w:num>
  <w:num w:numId="8" w16cid:durableId="809980212">
    <w:abstractNumId w:val="4"/>
  </w:num>
  <w:num w:numId="9" w16cid:durableId="1200627359">
    <w:abstractNumId w:val="16"/>
  </w:num>
  <w:num w:numId="10" w16cid:durableId="1833646140">
    <w:abstractNumId w:val="30"/>
  </w:num>
  <w:num w:numId="11" w16cid:durableId="6732685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6"/>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4"/>
  </w:num>
  <w:num w:numId="20" w16cid:durableId="1317997014">
    <w:abstractNumId w:val="9"/>
  </w:num>
  <w:num w:numId="21" w16cid:durableId="1517187310">
    <w:abstractNumId w:val="20"/>
  </w:num>
  <w:num w:numId="22" w16cid:durableId="986402900">
    <w:abstractNumId w:val="12"/>
  </w:num>
  <w:num w:numId="23" w16cid:durableId="579946722">
    <w:abstractNumId w:val="21"/>
  </w:num>
  <w:num w:numId="24" w16cid:durableId="498276541">
    <w:abstractNumId w:val="27"/>
  </w:num>
  <w:num w:numId="25" w16cid:durableId="771170709">
    <w:abstractNumId w:val="15"/>
  </w:num>
  <w:num w:numId="26" w16cid:durableId="361900919">
    <w:abstractNumId w:val="19"/>
  </w:num>
  <w:num w:numId="27" w16cid:durableId="448672843">
    <w:abstractNumId w:val="8"/>
  </w:num>
  <w:num w:numId="28" w16cid:durableId="1492523041">
    <w:abstractNumId w:val="25"/>
  </w:num>
  <w:num w:numId="29" w16cid:durableId="949748721">
    <w:abstractNumId w:val="28"/>
  </w:num>
  <w:num w:numId="30" w16cid:durableId="50825148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6920"/>
    <w:rsid w:val="00091FCF"/>
    <w:rsid w:val="00094C2E"/>
    <w:rsid w:val="000977DE"/>
    <w:rsid w:val="000A3ADE"/>
    <w:rsid w:val="000A7C34"/>
    <w:rsid w:val="000B6526"/>
    <w:rsid w:val="000C0610"/>
    <w:rsid w:val="000C5417"/>
    <w:rsid w:val="000C6551"/>
    <w:rsid w:val="000D05E4"/>
    <w:rsid w:val="000D2C2A"/>
    <w:rsid w:val="000D6228"/>
    <w:rsid w:val="000D712E"/>
    <w:rsid w:val="000D71CC"/>
    <w:rsid w:val="000E31A5"/>
    <w:rsid w:val="000E437D"/>
    <w:rsid w:val="000F1B64"/>
    <w:rsid w:val="000F2076"/>
    <w:rsid w:val="000F236B"/>
    <w:rsid w:val="000F2580"/>
    <w:rsid w:val="000F2F42"/>
    <w:rsid w:val="000F44B6"/>
    <w:rsid w:val="000F5BBB"/>
    <w:rsid w:val="000F7F8C"/>
    <w:rsid w:val="00100A2A"/>
    <w:rsid w:val="00101745"/>
    <w:rsid w:val="00106040"/>
    <w:rsid w:val="001060F5"/>
    <w:rsid w:val="00112FE2"/>
    <w:rsid w:val="001141B3"/>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5B58"/>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4281"/>
    <w:rsid w:val="00265133"/>
    <w:rsid w:val="002652BD"/>
    <w:rsid w:val="00266190"/>
    <w:rsid w:val="0027205F"/>
    <w:rsid w:val="0027322F"/>
    <w:rsid w:val="00273BDB"/>
    <w:rsid w:val="002756F3"/>
    <w:rsid w:val="00292523"/>
    <w:rsid w:val="002A4B63"/>
    <w:rsid w:val="002A666B"/>
    <w:rsid w:val="002A7023"/>
    <w:rsid w:val="002B32B4"/>
    <w:rsid w:val="002B507F"/>
    <w:rsid w:val="002B7828"/>
    <w:rsid w:val="002C133F"/>
    <w:rsid w:val="002C47B1"/>
    <w:rsid w:val="002D0B51"/>
    <w:rsid w:val="002D1D9E"/>
    <w:rsid w:val="002E13A0"/>
    <w:rsid w:val="002E148B"/>
    <w:rsid w:val="002E3666"/>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460C"/>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5A6C"/>
    <w:rsid w:val="00407CCA"/>
    <w:rsid w:val="0041129F"/>
    <w:rsid w:val="00415492"/>
    <w:rsid w:val="00415CBF"/>
    <w:rsid w:val="004202AD"/>
    <w:rsid w:val="00420D82"/>
    <w:rsid w:val="00421481"/>
    <w:rsid w:val="0042252E"/>
    <w:rsid w:val="00422693"/>
    <w:rsid w:val="004230AF"/>
    <w:rsid w:val="00424584"/>
    <w:rsid w:val="004300FD"/>
    <w:rsid w:val="00436B79"/>
    <w:rsid w:val="00441F29"/>
    <w:rsid w:val="00450BF2"/>
    <w:rsid w:val="00454801"/>
    <w:rsid w:val="00454D98"/>
    <w:rsid w:val="004559EA"/>
    <w:rsid w:val="004561A2"/>
    <w:rsid w:val="004616BB"/>
    <w:rsid w:val="004633B8"/>
    <w:rsid w:val="00467106"/>
    <w:rsid w:val="00474394"/>
    <w:rsid w:val="00474CFB"/>
    <w:rsid w:val="00484224"/>
    <w:rsid w:val="00484411"/>
    <w:rsid w:val="004844B6"/>
    <w:rsid w:val="00485DCC"/>
    <w:rsid w:val="004862F5"/>
    <w:rsid w:val="00491D58"/>
    <w:rsid w:val="004941A2"/>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55A8"/>
    <w:rsid w:val="004F7D1B"/>
    <w:rsid w:val="005013B3"/>
    <w:rsid w:val="005020DD"/>
    <w:rsid w:val="00512F49"/>
    <w:rsid w:val="005150F6"/>
    <w:rsid w:val="00515509"/>
    <w:rsid w:val="00520C73"/>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3CDE"/>
    <w:rsid w:val="00714595"/>
    <w:rsid w:val="00723C8B"/>
    <w:rsid w:val="0072516F"/>
    <w:rsid w:val="00726056"/>
    <w:rsid w:val="00727EF5"/>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5C94"/>
    <w:rsid w:val="007F618F"/>
    <w:rsid w:val="007F62F0"/>
    <w:rsid w:val="007F7428"/>
    <w:rsid w:val="008025AC"/>
    <w:rsid w:val="00807420"/>
    <w:rsid w:val="00810E00"/>
    <w:rsid w:val="0081350E"/>
    <w:rsid w:val="00816186"/>
    <w:rsid w:val="008215F4"/>
    <w:rsid w:val="0082400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E44"/>
    <w:rsid w:val="00915460"/>
    <w:rsid w:val="00920676"/>
    <w:rsid w:val="00922763"/>
    <w:rsid w:val="00923052"/>
    <w:rsid w:val="00927372"/>
    <w:rsid w:val="009312FB"/>
    <w:rsid w:val="009322EF"/>
    <w:rsid w:val="00932FD7"/>
    <w:rsid w:val="00935949"/>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463B"/>
    <w:rsid w:val="009C4F20"/>
    <w:rsid w:val="009C53C4"/>
    <w:rsid w:val="009C76D8"/>
    <w:rsid w:val="009C7C5C"/>
    <w:rsid w:val="009D217C"/>
    <w:rsid w:val="009D5702"/>
    <w:rsid w:val="009D6187"/>
    <w:rsid w:val="009E0D2A"/>
    <w:rsid w:val="009E58B3"/>
    <w:rsid w:val="009E7AAE"/>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B81"/>
    <w:rsid w:val="00B10EE4"/>
    <w:rsid w:val="00B12245"/>
    <w:rsid w:val="00B12AB2"/>
    <w:rsid w:val="00B12CF3"/>
    <w:rsid w:val="00B14CEC"/>
    <w:rsid w:val="00B156B6"/>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90DB3"/>
    <w:rsid w:val="00CA1A94"/>
    <w:rsid w:val="00CA2BF1"/>
    <w:rsid w:val="00CA6137"/>
    <w:rsid w:val="00CB08AF"/>
    <w:rsid w:val="00CB4828"/>
    <w:rsid w:val="00CB7466"/>
    <w:rsid w:val="00CC0CF5"/>
    <w:rsid w:val="00CC4052"/>
    <w:rsid w:val="00CC75C5"/>
    <w:rsid w:val="00CD3303"/>
    <w:rsid w:val="00CD39C3"/>
    <w:rsid w:val="00CD72EF"/>
    <w:rsid w:val="00CE798A"/>
    <w:rsid w:val="00CF22C9"/>
    <w:rsid w:val="00CF2F4E"/>
    <w:rsid w:val="00CF6DEF"/>
    <w:rsid w:val="00D04C44"/>
    <w:rsid w:val="00D06963"/>
    <w:rsid w:val="00D11FDF"/>
    <w:rsid w:val="00D12006"/>
    <w:rsid w:val="00D16AB4"/>
    <w:rsid w:val="00D21B98"/>
    <w:rsid w:val="00D235EB"/>
    <w:rsid w:val="00D31275"/>
    <w:rsid w:val="00D31499"/>
    <w:rsid w:val="00D349CD"/>
    <w:rsid w:val="00D4195A"/>
    <w:rsid w:val="00D427BC"/>
    <w:rsid w:val="00D46AC4"/>
    <w:rsid w:val="00D5096F"/>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450E"/>
    <w:rsid w:val="00DE1F42"/>
    <w:rsid w:val="00DE2D31"/>
    <w:rsid w:val="00DE5576"/>
    <w:rsid w:val="00DF1E58"/>
    <w:rsid w:val="00DF2E8B"/>
    <w:rsid w:val="00DF451B"/>
    <w:rsid w:val="00E02403"/>
    <w:rsid w:val="00E0295C"/>
    <w:rsid w:val="00E0502A"/>
    <w:rsid w:val="00E079DC"/>
    <w:rsid w:val="00E1293C"/>
    <w:rsid w:val="00E168AE"/>
    <w:rsid w:val="00E16AAF"/>
    <w:rsid w:val="00E21FF0"/>
    <w:rsid w:val="00E25C0B"/>
    <w:rsid w:val="00E27E63"/>
    <w:rsid w:val="00E315FC"/>
    <w:rsid w:val="00E34B65"/>
    <w:rsid w:val="00E352EA"/>
    <w:rsid w:val="00E36E71"/>
    <w:rsid w:val="00E412D5"/>
    <w:rsid w:val="00E445E0"/>
    <w:rsid w:val="00E45337"/>
    <w:rsid w:val="00E46857"/>
    <w:rsid w:val="00E56DF2"/>
    <w:rsid w:val="00E572CB"/>
    <w:rsid w:val="00E66085"/>
    <w:rsid w:val="00E66D8C"/>
    <w:rsid w:val="00E70C42"/>
    <w:rsid w:val="00E7651D"/>
    <w:rsid w:val="00E7704A"/>
    <w:rsid w:val="00E778D7"/>
    <w:rsid w:val="00E81BEC"/>
    <w:rsid w:val="00E84410"/>
    <w:rsid w:val="00E90DF1"/>
    <w:rsid w:val="00E913CB"/>
    <w:rsid w:val="00E96C97"/>
    <w:rsid w:val="00E975F7"/>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C0484"/>
    <w:rsid w:val="00FC31D1"/>
    <w:rsid w:val="00FC429B"/>
    <w:rsid w:val="00FD2B7B"/>
    <w:rsid w:val="00FD457B"/>
    <w:rsid w:val="00FD5E46"/>
    <w:rsid w:val="00FD7CF3"/>
    <w:rsid w:val="00FE076F"/>
    <w:rsid w:val="00FE1A52"/>
    <w:rsid w:val="00FE5186"/>
    <w:rsid w:val="00FF1BDD"/>
    <w:rsid w:val="00FF1CAC"/>
    <w:rsid w:val="00FF21F2"/>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1510</Words>
  <Characters>9065</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16</cp:revision>
  <cp:lastPrinted>2015-03-30T11:01:00Z</cp:lastPrinted>
  <dcterms:created xsi:type="dcterms:W3CDTF">2023-07-31T14:06:00Z</dcterms:created>
  <dcterms:modified xsi:type="dcterms:W3CDTF">2025-07-07T09:52:00Z</dcterms:modified>
</cp:coreProperties>
</file>